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174E9" w14:textId="77777777" w:rsidR="007541A8" w:rsidRPr="00F27A4D" w:rsidRDefault="007541A8" w:rsidP="00F27A4D">
      <w:pPr>
        <w:spacing w:after="0" w:line="240" w:lineRule="auto"/>
        <w:jc w:val="right"/>
        <w:rPr>
          <w:rFonts w:ascii="Calibri Light" w:hAnsi="Calibri Light" w:cs="Calibri Light"/>
          <w:sz w:val="16"/>
          <w:szCs w:val="16"/>
        </w:rPr>
      </w:pPr>
      <w:bookmarkStart w:id="0" w:name="_GoBack"/>
      <w:bookmarkEnd w:id="0"/>
      <w:r w:rsidRPr="00F27A4D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F27A4D">
        <w:rPr>
          <w:rFonts w:ascii="Calibri Light" w:eastAsia="Arial Black" w:hAnsi="Calibri Light" w:cs="Calibri Light"/>
          <w:u w:val="single"/>
        </w:rPr>
        <w:t xml:space="preserve"> </w:t>
      </w:r>
    </w:p>
    <w:p w14:paraId="18EEF8BF" w14:textId="77777777" w:rsidR="007541A8" w:rsidRPr="00F27A4D" w:rsidRDefault="007541A8" w:rsidP="00F27A4D">
      <w:pPr>
        <w:suppressAutoHyphens/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 wp14:anchorId="041D86D4" wp14:editId="7BCA365F">
                <wp:extent cx="1950085" cy="1007745"/>
                <wp:effectExtent l="8890" t="5080" r="12700" b="6350"/>
                <wp:docPr id="6" name="Grup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0085" cy="1007745"/>
                          <a:chOff x="0" y="0"/>
                          <a:chExt cx="3419" cy="1799"/>
                        </a:xfrm>
                      </wpg:grpSpPr>
                      <wps:wsp>
                        <wps:cNvPr id="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8" name="Group 1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9" name="AutoShap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9B6670" w14:textId="77777777" w:rsidR="007541A8" w:rsidRDefault="007541A8" w:rsidP="007541A8"/>
                              <w:p w14:paraId="63B58810" w14:textId="77777777" w:rsidR="007541A8" w:rsidRDefault="007541A8" w:rsidP="007541A8"/>
                              <w:p w14:paraId="4631C28D" w14:textId="77777777" w:rsidR="007541A8" w:rsidRDefault="007541A8" w:rsidP="007541A8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1D86D4" id="Grupa 117" o:spid="_x0000_s1026" style="width:153.55pt;height:79.3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">
                <v:rect id="Rectangle 118" o:spid="_x0000_s1027" style="position:absolute;width:3419;height:1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" filled="f" stroked="f">
                  <v:stroke joinstyle="round"/>
                </v:rect>
                <v:group id="Group 119" o:spid="_x0000_s1028" style="position:absolute;width:3419;height:1799" coordsize="3419,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120" o:spid="_x0000_s1029" type="#_x0000_t176" style="position:absolute;width:3419;height:1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1" o:spid="_x0000_s1030" type="#_x0000_t202" style="position:absolute;left:119;top:59;width:3167;height:1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" filled="f" stroked="f">
                    <v:stroke joinstyle="round"/>
                    <v:textbox>
                      <w:txbxContent>
                        <w:p w14:paraId="0B9B6670" w14:textId="77777777" w:rsidR="007541A8" w:rsidRDefault="007541A8" w:rsidP="007541A8"/>
                        <w:p w14:paraId="63B58810" w14:textId="77777777" w:rsidR="007541A8" w:rsidRDefault="007541A8" w:rsidP="007541A8"/>
                        <w:p w14:paraId="4631C28D" w14:textId="77777777" w:rsidR="007541A8" w:rsidRDefault="007541A8" w:rsidP="007541A8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Pr="00F27A4D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27A4D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27A4D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27A4D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22C972A8" w14:textId="77777777" w:rsidR="007541A8" w:rsidRPr="00F27A4D" w:rsidRDefault="007541A8" w:rsidP="00F27A4D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6"/>
          <w:szCs w:val="26"/>
          <w:lang w:eastAsia="ar-SA"/>
        </w:rPr>
      </w:pPr>
      <w:r w:rsidRPr="00F27A4D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>Zamawiający:</w:t>
      </w:r>
    </w:p>
    <w:p w14:paraId="25406482" w14:textId="77777777" w:rsidR="007541A8" w:rsidRPr="00F27A4D" w:rsidRDefault="007541A8" w:rsidP="00F27A4D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6"/>
          <w:szCs w:val="26"/>
          <w:lang w:eastAsia="ar-SA"/>
        </w:rPr>
      </w:pPr>
      <w:r w:rsidRPr="00F27A4D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 xml:space="preserve">Gmina Gródek nad Dunajcem </w:t>
      </w:r>
    </w:p>
    <w:p w14:paraId="325CA206" w14:textId="77777777" w:rsidR="007541A8" w:rsidRPr="00F27A4D" w:rsidRDefault="007541A8" w:rsidP="00F27A4D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6"/>
          <w:szCs w:val="26"/>
          <w:lang w:eastAsia="ar-SA"/>
        </w:rPr>
      </w:pPr>
      <w:r w:rsidRPr="00F27A4D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>Gródek nad Dunajcem 54</w:t>
      </w:r>
    </w:p>
    <w:p w14:paraId="26C08F02" w14:textId="77777777" w:rsidR="007541A8" w:rsidRPr="00F27A4D" w:rsidRDefault="007541A8" w:rsidP="00F27A4D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27A4D">
        <w:rPr>
          <w:rFonts w:ascii="Calibri Light" w:eastAsia="Times New Roman" w:hAnsi="Calibri Light" w:cs="Calibri Light"/>
          <w:b/>
          <w:sz w:val="26"/>
          <w:szCs w:val="26"/>
          <w:lang w:eastAsia="ar-SA"/>
        </w:rPr>
        <w:t>33-318 Gródek nad Dunajcem</w:t>
      </w:r>
    </w:p>
    <w:p w14:paraId="443AF680" w14:textId="77777777" w:rsidR="007541A8" w:rsidRPr="00F27A4D" w:rsidRDefault="007541A8" w:rsidP="00F27A4D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250F5DE0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F27A4D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599117E4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br/>
        <w:t>Zarejestrowana nazwa (firma) Wykonawcy</w:t>
      </w:r>
      <w:r w:rsidRPr="00F27A4D">
        <w:rPr>
          <w:rFonts w:ascii="Calibri Light" w:eastAsia="Times New Roman" w:hAnsi="Calibri Light" w:cs="Calibri Light"/>
          <w:lang w:eastAsia="ar-SA"/>
        </w:rPr>
        <w:t>:</w:t>
      </w:r>
    </w:p>
    <w:p w14:paraId="2E4E648A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073CC64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4574CC07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2CC40F1F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7884E549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5D173C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>Ulica:</w:t>
      </w:r>
      <w:r w:rsidRPr="00F27A4D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17511A10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61934F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F27A4D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F27A4D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F27A4D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435CF9B8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0E4CE46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F27A4D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F27A4D">
        <w:rPr>
          <w:rFonts w:ascii="Calibri Light" w:eastAsia="Times New Roman" w:hAnsi="Calibri Light" w:cs="Calibri Light"/>
          <w:lang w:eastAsia="ar-SA"/>
        </w:rPr>
        <w:tab/>
      </w:r>
      <w:r w:rsidRPr="00F27A4D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F27A4D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44CA49BE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F7BD099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>telefon:</w:t>
      </w:r>
      <w:r w:rsidRPr="00F27A4D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F27A4D">
        <w:rPr>
          <w:rFonts w:ascii="Calibri Light" w:eastAsia="Times New Roman" w:hAnsi="Calibri Light" w:cs="Calibri Light"/>
          <w:lang w:eastAsia="ar-SA"/>
        </w:rPr>
        <w:tab/>
      </w:r>
      <w:r w:rsidRPr="00F27A4D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F27A4D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6BFE3780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2A41301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27A4D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F27A4D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F27A4D">
        <w:rPr>
          <w:rFonts w:ascii="Calibri Light" w:eastAsia="Times New Roman" w:hAnsi="Calibri Light" w:cs="Calibri Light"/>
          <w:lang w:val="en-US" w:eastAsia="ar-SA"/>
        </w:rPr>
        <w:tab/>
      </w:r>
      <w:r w:rsidRPr="00F27A4D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F27A4D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3B79B740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777DA55" w14:textId="77777777" w:rsidR="007541A8" w:rsidRPr="00F27A4D" w:rsidRDefault="007541A8" w:rsidP="00F27A4D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F27A4D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F27A4D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F27A4D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F27A4D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F27A4D">
        <w:rPr>
          <w:rFonts w:ascii="Calibri Light" w:eastAsia="Times New Roman" w:hAnsi="Calibri Light" w:cs="Calibri Light"/>
          <w:lang w:val="en-US" w:eastAsia="ar-SA"/>
        </w:rPr>
        <w:tab/>
      </w:r>
    </w:p>
    <w:p w14:paraId="5BFFBEAD" w14:textId="77777777" w:rsidR="007541A8" w:rsidRPr="00F27A4D" w:rsidRDefault="007541A8" w:rsidP="00F27A4D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27A4D">
        <w:rPr>
          <w:rFonts w:ascii="Calibri Light" w:eastAsia="Times New Roman" w:hAnsi="Calibri Light" w:cs="Calibri Light"/>
          <w:lang w:val="en-US" w:eastAsia="ar-SA"/>
        </w:rPr>
        <w:tab/>
      </w:r>
    </w:p>
    <w:p w14:paraId="7D42DDD8" w14:textId="77777777" w:rsidR="007541A8" w:rsidRPr="00F27A4D" w:rsidRDefault="007541A8" w:rsidP="00F27A4D">
      <w:pPr>
        <w:spacing w:after="0" w:line="240" w:lineRule="auto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09458FFF" w14:textId="029A88D9" w:rsidR="007541A8" w:rsidRPr="00F27A4D" w:rsidRDefault="007541A8" w:rsidP="00F27A4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 Light" w:hAnsi="Calibri Light" w:cs="Calibri Light"/>
          <w:b/>
          <w:sz w:val="24"/>
        </w:rPr>
      </w:pPr>
      <w:r w:rsidRPr="00F27A4D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F27A4D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F27A4D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 xml:space="preserve">na realizację zamówienia: </w:t>
      </w:r>
      <w:r w:rsidR="009447EF" w:rsidRPr="00F27A4D">
        <w:rPr>
          <w:rFonts w:ascii="Calibri Light" w:hAnsi="Calibri Light" w:cs="Calibri Light"/>
          <w:b/>
          <w:sz w:val="26"/>
          <w:szCs w:val="26"/>
        </w:rPr>
        <w:t>Opracowanie dokumentacji projektowej przebudowy i rozbudowy budynku Szkoły Podstawowej w Siennej</w:t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 xml:space="preserve"> objętego niniejszym postępowaniem, oferuję wykonanie przedmiotu zamówienia za następując</w:t>
      </w:r>
      <w:r w:rsidR="009447EF" w:rsidRPr="00F27A4D">
        <w:rPr>
          <w:rFonts w:ascii="Calibri Light" w:eastAsia="Times New Roman" w:hAnsi="Calibri Light" w:cs="Calibri Light"/>
          <w:szCs w:val="20"/>
          <w:lang w:eastAsia="ar-SA"/>
        </w:rPr>
        <w:t>ą</w:t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 xml:space="preserve"> cen</w:t>
      </w:r>
      <w:r w:rsidR="009447EF" w:rsidRPr="00F27A4D">
        <w:rPr>
          <w:rFonts w:ascii="Calibri Light" w:eastAsia="Times New Roman" w:hAnsi="Calibri Light" w:cs="Calibri Light"/>
          <w:szCs w:val="20"/>
          <w:lang w:eastAsia="ar-SA"/>
        </w:rPr>
        <w:t>ę:</w:t>
      </w: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215"/>
        <w:gridCol w:w="2828"/>
        <w:gridCol w:w="3604"/>
      </w:tblGrid>
      <w:tr w:rsidR="009447EF" w:rsidRPr="00F27A4D" w14:paraId="11C3621F" w14:textId="77777777" w:rsidTr="003F2EB2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1F65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3471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5470A938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01189ED7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25B40" w14:textId="7D08CA01" w:rsidR="009447EF" w:rsidRPr="00F27A4D" w:rsidRDefault="009447EF" w:rsidP="00F27A4D">
            <w:pPr>
              <w:pStyle w:val="Teksttreci0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F27A4D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9447EF" w:rsidRPr="00F27A4D" w14:paraId="01B1E5E8" w14:textId="77777777" w:rsidTr="003F2EB2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0343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E1D1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E12A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ECAB5F6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1B396EE" w14:textId="77777777" w:rsidR="009447EF" w:rsidRPr="00F27A4D" w:rsidRDefault="009447EF" w:rsidP="00F27A4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0CDA6A9" w14:textId="77777777" w:rsidR="009447EF" w:rsidRPr="00F27A4D" w:rsidRDefault="009447EF" w:rsidP="00F27A4D">
      <w:pPr>
        <w:tabs>
          <w:tab w:val="left" w:pos="284"/>
        </w:tabs>
        <w:spacing w:line="240" w:lineRule="auto"/>
        <w:jc w:val="both"/>
        <w:rPr>
          <w:rFonts w:ascii="Calibri Light" w:hAnsi="Calibri Light" w:cs="Calibri Light"/>
        </w:rPr>
      </w:pPr>
    </w:p>
    <w:p w14:paraId="0C7F6FC6" w14:textId="42E085A0" w:rsidR="009447EF" w:rsidRPr="00F27A4D" w:rsidRDefault="009447EF" w:rsidP="00F27A4D">
      <w:pPr>
        <w:tabs>
          <w:tab w:val="left" w:pos="284"/>
        </w:tabs>
        <w:spacing w:after="0" w:line="240" w:lineRule="auto"/>
        <w:rPr>
          <w:rFonts w:ascii="Calibri Light" w:hAnsi="Calibri Light" w:cs="Calibri Light"/>
        </w:rPr>
      </w:pPr>
      <w:r w:rsidRPr="00F27A4D">
        <w:rPr>
          <w:rFonts w:ascii="Calibri Light" w:hAnsi="Calibri Light" w:cs="Calibri Light"/>
        </w:rPr>
        <w:t xml:space="preserve">* cena brutto słownie: </w:t>
      </w:r>
      <w:r w:rsidRPr="00F27A4D">
        <w:rPr>
          <w:rFonts w:ascii="Calibri Light" w:hAnsi="Calibri Light" w:cs="Calibri Light"/>
        </w:rPr>
        <w:tab/>
      </w:r>
      <w:r w:rsidRPr="00F27A4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</w:t>
      </w:r>
    </w:p>
    <w:p w14:paraId="0FEFC943" w14:textId="401F6FC3" w:rsidR="009447EF" w:rsidRPr="00F27A4D" w:rsidRDefault="009447EF" w:rsidP="00F27A4D">
      <w:pPr>
        <w:tabs>
          <w:tab w:val="left" w:pos="284"/>
        </w:tabs>
        <w:spacing w:line="240" w:lineRule="auto"/>
        <w:jc w:val="both"/>
        <w:rPr>
          <w:rFonts w:ascii="Calibri Light" w:hAnsi="Calibri Light" w:cs="Calibri Light"/>
        </w:rPr>
      </w:pPr>
      <w:r w:rsidRPr="00F27A4D">
        <w:rPr>
          <w:rFonts w:ascii="Calibri Light" w:hAnsi="Calibri Light" w:cs="Calibri Light"/>
        </w:rPr>
        <w:tab/>
      </w:r>
      <w:r w:rsidRPr="00F27A4D">
        <w:rPr>
          <w:rFonts w:ascii="Calibri Light" w:hAnsi="Calibri Light" w:cs="Calibri Light"/>
        </w:rPr>
        <w:tab/>
      </w:r>
      <w:r w:rsidRPr="00F27A4D">
        <w:rPr>
          <w:rFonts w:ascii="Calibri Light" w:hAnsi="Calibri Light" w:cs="Calibri Light"/>
        </w:rPr>
        <w:tab/>
      </w:r>
      <w:r w:rsidRPr="00F27A4D">
        <w:rPr>
          <w:rFonts w:ascii="Calibri Light" w:hAnsi="Calibri Light" w:cs="Calibri Light"/>
        </w:rPr>
        <w:tab/>
      </w:r>
      <w:r w:rsidRPr="00F27A4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</w:t>
      </w:r>
    </w:p>
    <w:p w14:paraId="3E920042" w14:textId="7C93762F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Oferowan</w:t>
      </w:r>
      <w:r w:rsidR="009447EF" w:rsidRPr="00F27A4D">
        <w:rPr>
          <w:rFonts w:ascii="Calibri Light" w:eastAsia="Times New Roman" w:hAnsi="Calibri Light" w:cs="Calibri Light"/>
          <w:lang w:eastAsia="ar-SA"/>
        </w:rPr>
        <w:t>a</w:t>
      </w:r>
      <w:r w:rsidRPr="00F27A4D">
        <w:rPr>
          <w:rFonts w:ascii="Calibri Light" w:eastAsia="Times New Roman" w:hAnsi="Calibri Light" w:cs="Calibri Light"/>
          <w:lang w:eastAsia="ar-SA"/>
        </w:rPr>
        <w:t xml:space="preserve"> cen</w:t>
      </w:r>
      <w:r w:rsidR="009447EF" w:rsidRPr="00F27A4D">
        <w:rPr>
          <w:rFonts w:ascii="Calibri Light" w:eastAsia="Times New Roman" w:hAnsi="Calibri Light" w:cs="Calibri Light"/>
          <w:lang w:eastAsia="ar-SA"/>
        </w:rPr>
        <w:t>a</w:t>
      </w:r>
      <w:r w:rsidRPr="00F27A4D">
        <w:rPr>
          <w:rFonts w:ascii="Calibri Light" w:eastAsia="Times New Roman" w:hAnsi="Calibri Light" w:cs="Calibri Light"/>
          <w:lang w:eastAsia="ar-SA"/>
        </w:rPr>
        <w:t xml:space="preserve"> zawiera wszystkie koszty niezbędne do zrealizowania zamówienia wynikające z Zaproszenia, jak również koszty w nich nie ujęte, a bez których nie można zamówienia zrealizować.   </w:t>
      </w:r>
    </w:p>
    <w:p w14:paraId="0220BFFE" w14:textId="7BB81939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b/>
          <w:lang w:eastAsia="ar-SA"/>
        </w:rPr>
        <w:t xml:space="preserve">Termin realizacji zamówienia: do </w:t>
      </w:r>
      <w:r w:rsidR="0007027F" w:rsidRPr="00F27A4D">
        <w:rPr>
          <w:rFonts w:ascii="Calibri Light" w:eastAsia="Times New Roman" w:hAnsi="Calibri Light" w:cs="Calibri Light"/>
          <w:b/>
          <w:lang w:eastAsia="ar-SA"/>
        </w:rPr>
        <w:t>30 czerwca 2020 roku</w:t>
      </w:r>
      <w:r w:rsidRPr="00F27A4D">
        <w:rPr>
          <w:rFonts w:ascii="Calibri Light" w:eastAsia="Times New Roman" w:hAnsi="Calibri Light" w:cs="Calibri Light"/>
          <w:b/>
          <w:lang w:eastAsia="ar-SA"/>
        </w:rPr>
        <w:t xml:space="preserve">. </w:t>
      </w:r>
    </w:p>
    <w:p w14:paraId="3D7228D9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5F95E1CD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Oświadczam, że zapoznałem się z warunkami realizacji zamówienia określonymi w Zaproszeniu i nie wnoszę do nich żadnych zastrzeżeń oraz uzyskałem wszelkie niezbędne informacje do przygotowania oferty.</w:t>
      </w:r>
    </w:p>
    <w:p w14:paraId="14046592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lastRenderedPageBreak/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07B93B54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 xml:space="preserve">Oświadczam, że akceptuję warunki płatności określone w Zaproszeniu i projekcie umowy, tj. płatność przelewem terminie do 30 dni od dnia wpływu faktury do Zamawiającego. </w:t>
      </w:r>
    </w:p>
    <w:p w14:paraId="6825BC36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W celu wykazania się wymaganym doświadczeniem (zgodnie z pkt. 4 zaproszenia) przedstawiam:</w:t>
      </w:r>
    </w:p>
    <w:p w14:paraId="0AB25463" w14:textId="77777777" w:rsidR="007541A8" w:rsidRPr="00F27A4D" w:rsidRDefault="007541A8" w:rsidP="00F27A4D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wykaz zrealizowanych usług projektowych</w:t>
      </w:r>
      <w:r w:rsidRPr="00F27A4D">
        <w:rPr>
          <w:rStyle w:val="Odwoanieprzypisudolnego"/>
          <w:rFonts w:ascii="Calibri Light" w:eastAsia="Arial" w:hAnsi="Calibri Light" w:cs="Calibri Light"/>
          <w:sz w:val="26"/>
          <w:szCs w:val="26"/>
        </w:rPr>
        <w:footnoteReference w:id="1"/>
      </w:r>
      <w:r w:rsidRPr="00F27A4D">
        <w:rPr>
          <w:rFonts w:ascii="Calibri Light" w:hAnsi="Calibri Light" w:cs="Calibri Light"/>
        </w:rPr>
        <w:t>:</w:t>
      </w:r>
    </w:p>
    <w:tbl>
      <w:tblPr>
        <w:tblW w:w="49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8"/>
        <w:gridCol w:w="4043"/>
        <w:gridCol w:w="1341"/>
        <w:gridCol w:w="1920"/>
        <w:gridCol w:w="1423"/>
      </w:tblGrid>
      <w:tr w:rsidR="007541A8" w:rsidRPr="00F27A4D" w14:paraId="7C1C140C" w14:textId="77777777" w:rsidTr="00F27A4D">
        <w:trPr>
          <w:trHeight w:val="7"/>
        </w:trPr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65C1B99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F27A4D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22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69BC148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F27A4D">
              <w:rPr>
                <w:rFonts w:ascii="Calibri Light" w:hAnsi="Calibri Light" w:cs="Calibri Light"/>
                <w:b/>
                <w:bCs/>
              </w:rPr>
              <w:t>Przedmiot zamówienia</w:t>
            </w:r>
          </w:p>
          <w:p w14:paraId="6052B501" w14:textId="13CCC699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F27A4D">
              <w:rPr>
                <w:rFonts w:ascii="Calibri Light" w:hAnsi="Calibri Light" w:cs="Calibri Light"/>
                <w:b/>
                <w:bCs/>
              </w:rPr>
              <w:t>(wraz z opisem zakresu zamówienia</w:t>
            </w:r>
            <w:r w:rsidR="009447EF" w:rsidRPr="00F27A4D">
              <w:rPr>
                <w:rFonts w:ascii="Calibri Light" w:hAnsi="Calibri Light" w:cs="Calibri Light"/>
                <w:b/>
                <w:bCs/>
              </w:rPr>
              <w:t>, powierzchnia zaprojektowanego obiektu</w:t>
            </w:r>
            <w:r w:rsidRPr="00F27A4D">
              <w:rPr>
                <w:rFonts w:ascii="Calibri Light" w:hAnsi="Calibri Light" w:cs="Calibri Light"/>
                <w:b/>
                <w:bCs/>
              </w:rPr>
              <w:t>)</w:t>
            </w:r>
          </w:p>
        </w:tc>
        <w:tc>
          <w:tcPr>
            <w:tcW w:w="7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FF6DD00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C892996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F27A4D">
              <w:rPr>
                <w:rFonts w:ascii="Calibri Light" w:hAnsi="Calibri Light" w:cs="Calibri Light"/>
                <w:b/>
                <w:bCs/>
              </w:rPr>
              <w:t>Data rozpoczęcia i zakończenia</w:t>
            </w:r>
          </w:p>
          <w:p w14:paraId="550D1823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F27A4D">
              <w:rPr>
                <w:rFonts w:ascii="Calibri Light" w:hAnsi="Calibri Light" w:cs="Calibri Light"/>
                <w:b/>
                <w:bCs/>
              </w:rPr>
              <w:t>mie</w:t>
            </w:r>
            <w:proofErr w:type="spellEnd"/>
            <w:r w:rsidRPr="00F27A4D">
              <w:rPr>
                <w:rFonts w:ascii="Calibri Light" w:hAnsi="Calibri Light" w:cs="Calibri Light"/>
                <w:b/>
                <w:bCs/>
              </w:rPr>
              <w:t>/rok) - (</w:t>
            </w:r>
            <w:proofErr w:type="spellStart"/>
            <w:r w:rsidRPr="00F27A4D">
              <w:rPr>
                <w:rFonts w:ascii="Calibri Light" w:hAnsi="Calibri Light" w:cs="Calibri Light"/>
                <w:b/>
                <w:bCs/>
              </w:rPr>
              <w:t>mie</w:t>
            </w:r>
            <w:proofErr w:type="spellEnd"/>
            <w:r w:rsidRPr="00F27A4D">
              <w:rPr>
                <w:rFonts w:ascii="Calibri Light" w:hAnsi="Calibri Light" w:cs="Calibri Light"/>
                <w:b/>
                <w:bCs/>
              </w:rPr>
              <w:t>/rok)</w:t>
            </w:r>
          </w:p>
        </w:tc>
        <w:tc>
          <w:tcPr>
            <w:tcW w:w="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63DCD7" w14:textId="77777777" w:rsidR="007541A8" w:rsidRPr="00F27A4D" w:rsidRDefault="007541A8" w:rsidP="00F27A4D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F27A4D">
              <w:rPr>
                <w:rFonts w:ascii="Calibri Light" w:hAnsi="Calibri Light" w:cs="Calibri Light"/>
                <w:b/>
                <w:bCs/>
              </w:rPr>
              <w:t>Nazwa Zamawiającego</w:t>
            </w:r>
          </w:p>
        </w:tc>
      </w:tr>
      <w:tr w:rsidR="007541A8" w:rsidRPr="00F27A4D" w14:paraId="128021AF" w14:textId="77777777" w:rsidTr="00F27A4D">
        <w:trPr>
          <w:trHeight w:val="201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39F895" w14:textId="77777777" w:rsidR="007541A8" w:rsidRPr="00F27A4D" w:rsidRDefault="007541A8" w:rsidP="00F27A4D">
            <w:pPr>
              <w:pStyle w:val="Zawartotabeli"/>
              <w:rPr>
                <w:rFonts w:ascii="Calibri Light" w:hAnsi="Calibri Light" w:cs="Calibri Light"/>
              </w:rPr>
            </w:pPr>
            <w:r w:rsidRPr="00F27A4D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025F72" w14:textId="77777777" w:rsidR="007541A8" w:rsidRPr="00F27A4D" w:rsidRDefault="007541A8" w:rsidP="00F27A4D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11460CB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D2376B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5CA4DE75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71F7F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7541A8" w:rsidRPr="00F27A4D" w14:paraId="78710D2F" w14:textId="77777777" w:rsidTr="00F27A4D">
        <w:trPr>
          <w:trHeight w:val="201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898E22E" w14:textId="77777777" w:rsidR="007541A8" w:rsidRPr="00F27A4D" w:rsidRDefault="007541A8" w:rsidP="00F27A4D">
            <w:pPr>
              <w:pStyle w:val="Zawartotabeli"/>
              <w:rPr>
                <w:rFonts w:ascii="Calibri Light" w:hAnsi="Calibri Light" w:cs="Calibri Light"/>
              </w:rPr>
            </w:pPr>
            <w:r w:rsidRPr="00F27A4D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C29F3F8" w14:textId="77777777" w:rsidR="007541A8" w:rsidRPr="00F27A4D" w:rsidRDefault="007541A8" w:rsidP="00F27A4D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0817B8F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26E1091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437E48A4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59DBC" w14:textId="77777777" w:rsidR="007541A8" w:rsidRPr="00F27A4D" w:rsidRDefault="007541A8" w:rsidP="00F27A4D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2413C6C0" w14:textId="38AA7DA9" w:rsidR="007541A8" w:rsidRPr="00F27A4D" w:rsidRDefault="007541A8" w:rsidP="00F27A4D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szCs w:val="20"/>
          <w:lang w:eastAsia="ar-SA"/>
        </w:rPr>
      </w:pPr>
      <w:r w:rsidRPr="00F27A4D">
        <w:rPr>
          <w:rFonts w:ascii="Calibri Light" w:eastAsia="Times New Roman" w:hAnsi="Calibri Light" w:cs="Calibri Light"/>
          <w:szCs w:val="20"/>
          <w:lang w:eastAsia="ar-SA"/>
        </w:rPr>
        <w:t>wykaz osób odpowiedzialnych za realizację przedmiotu zamówienia (zespół projektowy)</w:t>
      </w:r>
      <w:r w:rsidRPr="00F27A4D">
        <w:rPr>
          <w:rStyle w:val="Odwoanieprzypisudolnego"/>
          <w:rFonts w:ascii="Calibri Light" w:eastAsia="Arial" w:hAnsi="Calibri Light" w:cs="Calibri Light"/>
          <w:sz w:val="26"/>
          <w:szCs w:val="26"/>
        </w:rPr>
        <w:footnoteReference w:id="2"/>
      </w:r>
      <w:r w:rsidRPr="00F27A4D">
        <w:rPr>
          <w:rFonts w:ascii="Calibri Light" w:eastAsia="Times New Roman" w:hAnsi="Calibri Light" w:cs="Calibri Light"/>
          <w:szCs w:val="20"/>
          <w:lang w:eastAsia="ar-SA"/>
        </w:rPr>
        <w:t>:</w:t>
      </w:r>
    </w:p>
    <w:tbl>
      <w:tblPr>
        <w:tblpPr w:leftFromText="141" w:rightFromText="141" w:vertAnchor="text" w:tblpXSpec="center" w:tblpY="1"/>
        <w:tblOverlap w:val="never"/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2843"/>
        <w:gridCol w:w="2692"/>
        <w:gridCol w:w="3039"/>
      </w:tblGrid>
      <w:tr w:rsidR="009447EF" w:rsidRPr="00F27A4D" w14:paraId="19AECE0B" w14:textId="77777777" w:rsidTr="009447EF">
        <w:trPr>
          <w:trHeight w:val="235"/>
        </w:trPr>
        <w:tc>
          <w:tcPr>
            <w:tcW w:w="229" w:type="pct"/>
            <w:vMerge w:val="restart"/>
            <w:shd w:val="clear" w:color="auto" w:fill="auto"/>
            <w:vAlign w:val="center"/>
          </w:tcPr>
          <w:p w14:paraId="572F2EDA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F27A4D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1582" w:type="pct"/>
            <w:vMerge w:val="restart"/>
            <w:shd w:val="clear" w:color="auto" w:fill="auto"/>
            <w:vAlign w:val="center"/>
          </w:tcPr>
          <w:p w14:paraId="48253CE8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579E76B5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1498" w:type="pct"/>
            <w:vMerge w:val="restart"/>
            <w:shd w:val="clear" w:color="auto" w:fill="auto"/>
            <w:vAlign w:val="center"/>
          </w:tcPr>
          <w:p w14:paraId="753CE334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64CF2858" w14:textId="0964FA6C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 na które składana</w:t>
            </w:r>
          </w:p>
          <w:p w14:paraId="7A4BA0DD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426749E0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F27A4D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691" w:type="pct"/>
            <w:vMerge w:val="restart"/>
            <w:shd w:val="clear" w:color="auto" w:fill="auto"/>
            <w:vAlign w:val="center"/>
          </w:tcPr>
          <w:p w14:paraId="0F89FF81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F27A4D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F27A4D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  <w:r w:rsidRPr="00F27A4D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oraz doświadczenia (dot. Głównego projektanta)</w:t>
            </w:r>
          </w:p>
          <w:p w14:paraId="3C1BA545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</w:tr>
      <w:tr w:rsidR="009447EF" w:rsidRPr="00F27A4D" w14:paraId="3F330BB4" w14:textId="77777777" w:rsidTr="009447EF">
        <w:trPr>
          <w:trHeight w:val="225"/>
        </w:trPr>
        <w:tc>
          <w:tcPr>
            <w:tcW w:w="229" w:type="pct"/>
            <w:vMerge/>
            <w:shd w:val="clear" w:color="auto" w:fill="auto"/>
            <w:vAlign w:val="center"/>
          </w:tcPr>
          <w:p w14:paraId="62232BE0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82" w:type="pct"/>
            <w:vMerge/>
            <w:shd w:val="clear" w:color="auto" w:fill="auto"/>
            <w:vAlign w:val="center"/>
          </w:tcPr>
          <w:p w14:paraId="7A570CD5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98" w:type="pct"/>
            <w:vMerge/>
            <w:shd w:val="clear" w:color="auto" w:fill="auto"/>
            <w:vAlign w:val="center"/>
          </w:tcPr>
          <w:p w14:paraId="78944D1F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691" w:type="pct"/>
            <w:vMerge/>
            <w:shd w:val="clear" w:color="auto" w:fill="auto"/>
            <w:vAlign w:val="center"/>
          </w:tcPr>
          <w:p w14:paraId="6C5FA74E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</w:tr>
      <w:tr w:rsidR="009447EF" w:rsidRPr="00F27A4D" w14:paraId="007778AF" w14:textId="77777777" w:rsidTr="009447EF">
        <w:trPr>
          <w:trHeight w:val="552"/>
        </w:trPr>
        <w:tc>
          <w:tcPr>
            <w:tcW w:w="229" w:type="pct"/>
            <w:vAlign w:val="center"/>
          </w:tcPr>
          <w:p w14:paraId="2454DE5F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1582" w:type="pct"/>
            <w:vAlign w:val="center"/>
          </w:tcPr>
          <w:p w14:paraId="66E39E27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498" w:type="pct"/>
            <w:vAlign w:val="center"/>
          </w:tcPr>
          <w:p w14:paraId="45372E7C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</w:rPr>
            </w:pPr>
            <w:r w:rsidRPr="00F27A4D">
              <w:rPr>
                <w:rFonts w:ascii="Calibri Light" w:hAnsi="Calibri Light" w:cs="Calibri Light"/>
                <w:sz w:val="18"/>
              </w:rPr>
              <w:t>GŁOWNY PROJEKTANT</w:t>
            </w:r>
          </w:p>
          <w:p w14:paraId="70FF2F99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</w:rPr>
            </w:pPr>
            <w:r w:rsidRPr="00F27A4D">
              <w:rPr>
                <w:rFonts w:ascii="Calibri Light" w:hAnsi="Calibri Light" w:cs="Calibri Light"/>
                <w:sz w:val="18"/>
              </w:rPr>
              <w:t>w</w:t>
            </w:r>
            <w:r w:rsidRPr="00F27A4D">
              <w:rPr>
                <w:rFonts w:ascii="Calibri Light" w:hAnsi="Calibri Light" w:cs="Calibri Light"/>
                <w:sz w:val="18"/>
                <w:szCs w:val="18"/>
              </w:rPr>
              <w:t xml:space="preserve"> specjalności architektonicznej</w:t>
            </w:r>
          </w:p>
        </w:tc>
        <w:tc>
          <w:tcPr>
            <w:tcW w:w="1691" w:type="pct"/>
            <w:vAlign w:val="center"/>
          </w:tcPr>
          <w:p w14:paraId="08D1F7A6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447EF" w:rsidRPr="00F27A4D" w14:paraId="33D2E700" w14:textId="77777777" w:rsidTr="009447EF">
        <w:trPr>
          <w:trHeight w:val="552"/>
        </w:trPr>
        <w:tc>
          <w:tcPr>
            <w:tcW w:w="229" w:type="pct"/>
            <w:vAlign w:val="center"/>
          </w:tcPr>
          <w:p w14:paraId="025D7EFC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1582" w:type="pct"/>
            <w:vAlign w:val="center"/>
          </w:tcPr>
          <w:p w14:paraId="57DD3FDF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498" w:type="pct"/>
            <w:vAlign w:val="center"/>
          </w:tcPr>
          <w:p w14:paraId="5DE8276F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</w:rPr>
              <w:t>Projektant o specjalności konstrukcyjno-budowlanej</w:t>
            </w:r>
          </w:p>
        </w:tc>
        <w:tc>
          <w:tcPr>
            <w:tcW w:w="1691" w:type="pct"/>
            <w:vAlign w:val="center"/>
          </w:tcPr>
          <w:p w14:paraId="2E3DC19D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447EF" w:rsidRPr="00F27A4D" w14:paraId="2E57743C" w14:textId="77777777" w:rsidTr="009447EF">
        <w:trPr>
          <w:trHeight w:val="552"/>
        </w:trPr>
        <w:tc>
          <w:tcPr>
            <w:tcW w:w="229" w:type="pct"/>
            <w:vAlign w:val="center"/>
          </w:tcPr>
          <w:p w14:paraId="3CF4A73E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1582" w:type="pct"/>
            <w:vAlign w:val="center"/>
          </w:tcPr>
          <w:p w14:paraId="10C0D0DD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498" w:type="pct"/>
            <w:vAlign w:val="center"/>
          </w:tcPr>
          <w:p w14:paraId="501971DF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</w:rPr>
              <w:t xml:space="preserve">Projektant </w:t>
            </w:r>
            <w:r w:rsidRPr="00F27A4D">
              <w:rPr>
                <w:rFonts w:ascii="Calibri Light" w:hAnsi="Calibri Light" w:cs="Calibri Light"/>
              </w:rPr>
              <w:t xml:space="preserve"> </w:t>
            </w:r>
            <w:r w:rsidRPr="00F27A4D">
              <w:rPr>
                <w:rFonts w:ascii="Calibri Light" w:hAnsi="Calibri Light" w:cs="Calibri Light"/>
                <w:sz w:val="18"/>
              </w:rPr>
              <w:t>branży sanitarnej</w:t>
            </w:r>
          </w:p>
        </w:tc>
        <w:tc>
          <w:tcPr>
            <w:tcW w:w="1691" w:type="pct"/>
            <w:vAlign w:val="center"/>
          </w:tcPr>
          <w:p w14:paraId="7B324BB4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9447EF" w:rsidRPr="00F27A4D" w14:paraId="08F648C0" w14:textId="77777777" w:rsidTr="009447EF">
        <w:trPr>
          <w:trHeight w:val="552"/>
        </w:trPr>
        <w:tc>
          <w:tcPr>
            <w:tcW w:w="229" w:type="pct"/>
            <w:vAlign w:val="center"/>
          </w:tcPr>
          <w:p w14:paraId="6C12DB6A" w14:textId="77777777" w:rsidR="009447EF" w:rsidRPr="00F27A4D" w:rsidRDefault="009447EF" w:rsidP="00F27A4D">
            <w:pPr>
              <w:spacing w:after="0" w:line="240" w:lineRule="auto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  <w:szCs w:val="18"/>
              </w:rPr>
              <w:t>4</w:t>
            </w:r>
          </w:p>
        </w:tc>
        <w:tc>
          <w:tcPr>
            <w:tcW w:w="1582" w:type="pct"/>
            <w:vAlign w:val="center"/>
          </w:tcPr>
          <w:p w14:paraId="2A786580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498" w:type="pct"/>
            <w:vAlign w:val="center"/>
          </w:tcPr>
          <w:p w14:paraId="67DA99DE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r w:rsidRPr="00F27A4D">
              <w:rPr>
                <w:rFonts w:ascii="Calibri Light" w:hAnsi="Calibri Light" w:cs="Calibri Light"/>
                <w:sz w:val="18"/>
              </w:rPr>
              <w:t xml:space="preserve">Projektant </w:t>
            </w:r>
            <w:r w:rsidRPr="00F27A4D">
              <w:rPr>
                <w:rFonts w:ascii="Calibri Light" w:hAnsi="Calibri Light" w:cs="Calibri Light"/>
              </w:rPr>
              <w:t xml:space="preserve"> </w:t>
            </w:r>
            <w:r w:rsidRPr="00F27A4D">
              <w:rPr>
                <w:rFonts w:ascii="Calibri Light" w:hAnsi="Calibri Light" w:cs="Calibri Light"/>
                <w:sz w:val="18"/>
              </w:rPr>
              <w:t>branży elektrycznej</w:t>
            </w:r>
          </w:p>
        </w:tc>
        <w:tc>
          <w:tcPr>
            <w:tcW w:w="1691" w:type="pct"/>
            <w:vAlign w:val="center"/>
          </w:tcPr>
          <w:p w14:paraId="484DC698" w14:textId="77777777" w:rsidR="009447EF" w:rsidRPr="00F27A4D" w:rsidRDefault="009447EF" w:rsidP="00F27A4D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DDD34FC" w14:textId="096CF0B4" w:rsidR="00F27A4D" w:rsidRPr="00F27A4D" w:rsidRDefault="00F27A4D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 xml:space="preserve">Przedmiot zamówienia: </w:t>
      </w:r>
    </w:p>
    <w:p w14:paraId="7A465F37" w14:textId="101A604D" w:rsidR="00F27A4D" w:rsidRPr="00F27A4D" w:rsidRDefault="00F27A4D" w:rsidP="00F27A4D">
      <w:pPr>
        <w:numPr>
          <w:ilvl w:val="0"/>
          <w:numId w:val="25"/>
        </w:numPr>
        <w:tabs>
          <w:tab w:val="left" w:pos="1134"/>
          <w:tab w:val="left" w:pos="1276"/>
        </w:tabs>
        <w:spacing w:after="60" w:line="240" w:lineRule="auto"/>
        <w:ind w:left="1276"/>
        <w:jc w:val="both"/>
        <w:rPr>
          <w:rFonts w:ascii="Calibri Light" w:eastAsia="Calibri" w:hAnsi="Calibri Light" w:cs="Calibri Light"/>
        </w:rPr>
      </w:pPr>
      <w:r w:rsidRPr="00F27A4D">
        <w:rPr>
          <w:rFonts w:ascii="Calibri Light" w:eastAsia="Calibri" w:hAnsi="Calibri Light" w:cs="Calibri Light"/>
        </w:rPr>
        <w:t>Zrealizuję/</w:t>
      </w:r>
      <w:proofErr w:type="spellStart"/>
      <w:r w:rsidRPr="00F27A4D">
        <w:rPr>
          <w:rFonts w:ascii="Calibri Light" w:eastAsia="Calibri" w:hAnsi="Calibri Light" w:cs="Calibri Light"/>
        </w:rPr>
        <w:t>emy</w:t>
      </w:r>
      <w:proofErr w:type="spellEnd"/>
      <w:r w:rsidRPr="00F27A4D">
        <w:rPr>
          <w:rFonts w:ascii="Calibri Light" w:eastAsia="Calibri" w:hAnsi="Calibri Light" w:cs="Calibri Light"/>
        </w:rPr>
        <w:t xml:space="preserve"> siłami własnymi*.</w:t>
      </w:r>
    </w:p>
    <w:p w14:paraId="78BFBF9B" w14:textId="125CD0AF" w:rsidR="00F27A4D" w:rsidRPr="00F27A4D" w:rsidRDefault="00F27A4D" w:rsidP="00F27A4D">
      <w:pPr>
        <w:numPr>
          <w:ilvl w:val="0"/>
          <w:numId w:val="25"/>
        </w:numPr>
        <w:tabs>
          <w:tab w:val="left" w:pos="1134"/>
          <w:tab w:val="left" w:pos="1418"/>
        </w:tabs>
        <w:spacing w:after="120" w:line="240" w:lineRule="auto"/>
        <w:ind w:left="1134" w:hanging="218"/>
        <w:jc w:val="both"/>
        <w:rPr>
          <w:rFonts w:ascii="Calibri Light" w:eastAsia="Calibri" w:hAnsi="Calibri Light" w:cs="Calibri Light"/>
        </w:rPr>
      </w:pPr>
      <w:r w:rsidRPr="00F27A4D">
        <w:rPr>
          <w:rFonts w:ascii="Calibri Light" w:eastAsia="Calibri" w:hAnsi="Calibri Light" w:cs="Calibri Light"/>
        </w:rPr>
        <w:t>Zamierzam/y zrealizować z udziałem Podwykonawców w zakresie*: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7"/>
        <w:gridCol w:w="4471"/>
        <w:gridCol w:w="4467"/>
      </w:tblGrid>
      <w:tr w:rsidR="00F27A4D" w:rsidRPr="00F27A4D" w14:paraId="6AAB2E7C" w14:textId="77777777" w:rsidTr="008664F4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69C9C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F27A4D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2FDE4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2D8FE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F27A4D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F27A4D" w:rsidRPr="00F27A4D" w14:paraId="5DF56E22" w14:textId="77777777" w:rsidTr="008664F4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3D50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FFFB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F276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F27A4D" w:rsidRPr="00F27A4D" w14:paraId="2BAA75F6" w14:textId="77777777" w:rsidTr="008664F4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0351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02A9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C4C5" w14:textId="77777777" w:rsidR="00F27A4D" w:rsidRPr="00F27A4D" w:rsidRDefault="00F27A4D" w:rsidP="00F27A4D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7CA7DE9" w14:textId="77777777" w:rsidR="007541A8" w:rsidRPr="00F27A4D" w:rsidRDefault="007541A8" w:rsidP="00F27A4D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E4D253D" w14:textId="77777777" w:rsidR="007541A8" w:rsidRPr="00F27A4D" w:rsidRDefault="007541A8" w:rsidP="00F27A4D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209A8DF2" w14:textId="77777777" w:rsidR="007541A8" w:rsidRPr="00F27A4D" w:rsidRDefault="007541A8" w:rsidP="00F27A4D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27A4D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2BA188B8" w14:textId="77777777" w:rsidR="007541A8" w:rsidRPr="00F27A4D" w:rsidRDefault="007541A8" w:rsidP="00F27A4D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27A4D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55297344" w14:textId="77777777" w:rsidR="00F27A4D" w:rsidRPr="00F27A4D" w:rsidRDefault="00F27A4D" w:rsidP="00F27A4D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23A50534" w14:textId="77777777" w:rsidR="00F27A4D" w:rsidRPr="00F27A4D" w:rsidRDefault="00F27A4D" w:rsidP="00F27A4D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0FF7B7D2" w14:textId="3237D9A3" w:rsidR="007541A8" w:rsidRPr="00F27A4D" w:rsidRDefault="007541A8" w:rsidP="00F27A4D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2D53B839" w14:textId="0CC55E35" w:rsidR="007541A8" w:rsidRPr="00F27A4D" w:rsidRDefault="007541A8" w:rsidP="00F27A4D">
      <w:pPr>
        <w:spacing w:after="0" w:line="24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27A4D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Wykonawcy</w:t>
      </w:r>
    </w:p>
    <w:p w14:paraId="0ABBC138" w14:textId="5FF02A07" w:rsidR="00F27A4D" w:rsidRPr="00F27A4D" w:rsidRDefault="00F27A4D" w:rsidP="00F27A4D">
      <w:pPr>
        <w:spacing w:after="0" w:line="24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1B894096" w14:textId="7B7F7F7F" w:rsidR="00F27A4D" w:rsidRPr="00F27A4D" w:rsidRDefault="00F27A4D" w:rsidP="00F27A4D">
      <w:pPr>
        <w:spacing w:after="0" w:line="24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654B3680" w14:textId="526519CF" w:rsidR="00F27A4D" w:rsidRPr="00F27A4D" w:rsidRDefault="00F27A4D" w:rsidP="00F27A4D">
      <w:pPr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27A4D">
        <w:rPr>
          <w:rFonts w:ascii="Calibri Light" w:eastAsia="Times New Roman" w:hAnsi="Calibri Light" w:cs="Calibri Light"/>
          <w:sz w:val="16"/>
          <w:szCs w:val="16"/>
          <w:lang w:eastAsia="pl-PL"/>
        </w:rPr>
        <w:t>* niepotrzebne skreślić</w:t>
      </w:r>
    </w:p>
    <w:sectPr w:rsidR="00F27A4D" w:rsidRPr="00F27A4D" w:rsidSect="00386F58">
      <w:headerReference w:type="default" r:id="rId8"/>
      <w:footerReference w:type="default" r:id="rId9"/>
      <w:pgSz w:w="11906" w:h="16838"/>
      <w:pgMar w:top="426" w:right="1274" w:bottom="709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44F26" w14:textId="77777777" w:rsidR="000E6E54" w:rsidRDefault="000E6E54" w:rsidP="00D770B2">
      <w:pPr>
        <w:spacing w:after="0" w:line="240" w:lineRule="auto"/>
      </w:pPr>
      <w:r>
        <w:separator/>
      </w:r>
    </w:p>
  </w:endnote>
  <w:endnote w:type="continuationSeparator" w:id="0">
    <w:p w14:paraId="5F626384" w14:textId="77777777" w:rsidR="000E6E54" w:rsidRDefault="000E6E54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abic Typesetting">
    <w:altName w:val="Courier New"/>
    <w:charset w:val="B2"/>
    <w:family w:val="script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76F5E5" w14:textId="77777777" w:rsidR="00386F58" w:rsidRPr="004F2759" w:rsidRDefault="00386F58" w:rsidP="00D770B2">
    <w:pPr>
      <w:pStyle w:val="Stopka"/>
      <w:ind w:left="-709"/>
      <w:rPr>
        <w:rFonts w:asciiTheme="majorHAnsi" w:hAnsiTheme="majorHAnsi" w:cs="Arabic Typesetting"/>
        <w:color w:val="808080" w:themeColor="background1" w:themeShade="80"/>
        <w:sz w:val="10"/>
        <w:szCs w:val="16"/>
        <w:lang w:val="en-US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386F58" w:rsidRPr="004F2759" w14:paraId="1C146326" w14:textId="77777777" w:rsidTr="007800D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44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EC44A4D" w14:textId="77777777" w:rsidR="00386F58" w:rsidRPr="004F2759" w:rsidRDefault="00386F58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Gmina Gródek nad Dunajcem</w:t>
          </w:r>
        </w:p>
        <w:p w14:paraId="5B634C54" w14:textId="77777777" w:rsidR="00386F58" w:rsidRPr="004F2759" w:rsidRDefault="00386F58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eastAsia="pl-PL"/>
            </w:rPr>
            <w:t>Gródek nad Dunajcem 54</w:t>
          </w:r>
        </w:p>
        <w:p w14:paraId="0B7422FD" w14:textId="77777777" w:rsidR="00386F58" w:rsidRPr="004F2759" w:rsidRDefault="00386F58" w:rsidP="007800D2">
          <w:pPr>
            <w:pStyle w:val="Stopka"/>
            <w:spacing w:line="276" w:lineRule="auto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33-318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Gródek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nad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Dunajcem</w:t>
          </w:r>
          <w:proofErr w:type="spellEnd"/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16EE9AE" w14:textId="77777777" w:rsidR="00386F58" w:rsidRPr="004F2759" w:rsidRDefault="00386F58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proofErr w:type="spellStart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tel</w:t>
          </w:r>
          <w:proofErr w:type="spellEnd"/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/fax: 18 440 10 35, 18 441 62 87</w:t>
          </w:r>
        </w:p>
        <w:p w14:paraId="17075A4E" w14:textId="77777777" w:rsidR="00386F58" w:rsidRPr="004F2759" w:rsidRDefault="00386F58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20"/>
              <w:lang w:val="en-US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 xml:space="preserve">e-mail: </w:t>
          </w:r>
          <w:hyperlink r:id="rId1" w:history="1">
            <w:r w:rsidRPr="004F2759">
              <w:rPr>
                <w:rStyle w:val="Hipercze"/>
                <w:rFonts w:asciiTheme="majorHAnsi" w:eastAsia="Times New Roman" w:hAnsiTheme="majorHAnsi" w:cs="Arabic Typesetting"/>
                <w:b w:val="0"/>
                <w:sz w:val="12"/>
                <w:szCs w:val="16"/>
                <w:lang w:val="en-US" w:eastAsia="pl-PL"/>
              </w:rPr>
              <w:t>gmina@gminagrodek.pl</w:t>
            </w:r>
          </w:hyperlink>
        </w:p>
        <w:p w14:paraId="10202E9E" w14:textId="77777777" w:rsidR="00386F58" w:rsidRPr="004F2759" w:rsidRDefault="00386F58" w:rsidP="007800D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</w:pPr>
          <w:r w:rsidRPr="004F2759">
            <w:rPr>
              <w:rFonts w:asciiTheme="majorHAnsi" w:hAnsiTheme="majorHAnsi" w:cs="Arabic Typesetting"/>
              <w:b w:val="0"/>
              <w:color w:val="808080" w:themeColor="background1" w:themeShade="80"/>
              <w:sz w:val="12"/>
              <w:szCs w:val="16"/>
              <w:lang w:val="en-US"/>
            </w:rPr>
            <w:t xml:space="preserve">| </w:t>
          </w:r>
          <w:r w:rsidRPr="004F2759">
            <w:rPr>
              <w:rFonts w:asciiTheme="majorHAnsi" w:eastAsia="Times New Roman" w:hAnsiTheme="majorHAnsi" w:cs="Arabic Typesetting"/>
              <w:b w:val="0"/>
              <w:sz w:val="12"/>
              <w:szCs w:val="16"/>
              <w:lang w:val="en-US"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DA91EEE" w14:textId="77777777" w:rsidR="00386F58" w:rsidRPr="004F2759" w:rsidRDefault="00386F58" w:rsidP="007800D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ajorHAnsi" w:hAnsiTheme="majorHAnsi" w:cs="Arabic Typesetting"/>
              <w:b w:val="0"/>
              <w:sz w:val="18"/>
            </w:rPr>
          </w:pP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t xml:space="preserve">Strona 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begin"/>
          </w:r>
          <w:r w:rsidRPr="004F2759">
            <w:rPr>
              <w:rFonts w:asciiTheme="majorHAnsi" w:hAnsiTheme="majorHAnsi" w:cs="Arabic Typesetting"/>
              <w:b w:val="0"/>
              <w:sz w:val="12"/>
              <w:szCs w:val="16"/>
            </w:rPr>
            <w:instrText>PAGE</w:instrTex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separate"/>
          </w:r>
          <w:r>
            <w:rPr>
              <w:rFonts w:asciiTheme="majorHAnsi" w:hAnsiTheme="majorHAnsi" w:cs="Arabic Typesetting"/>
              <w:b w:val="0"/>
              <w:noProof/>
              <w:sz w:val="12"/>
              <w:szCs w:val="16"/>
            </w:rPr>
            <w:t>11</w:t>
          </w:r>
          <w:r w:rsidRPr="004F2759">
            <w:rPr>
              <w:rFonts w:asciiTheme="majorHAnsi" w:hAnsiTheme="majorHAnsi" w:cs="Arabic Typesetting"/>
              <w:sz w:val="12"/>
              <w:szCs w:val="16"/>
            </w:rPr>
            <w:fldChar w:fldCharType="end"/>
          </w:r>
        </w:p>
      </w:tc>
    </w:tr>
  </w:tbl>
  <w:p w14:paraId="552C59F5" w14:textId="77777777" w:rsidR="00386F58" w:rsidRPr="004F2759" w:rsidRDefault="00386F58" w:rsidP="007800D2">
    <w:pPr>
      <w:pStyle w:val="Stopka"/>
      <w:rPr>
        <w:rFonts w:asciiTheme="majorHAnsi" w:hAnsiTheme="majorHAnsi" w:cs="Arabic Typesetting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43FBF" w14:textId="77777777" w:rsidR="000E6E54" w:rsidRDefault="000E6E54" w:rsidP="00D770B2">
      <w:pPr>
        <w:spacing w:after="0" w:line="240" w:lineRule="auto"/>
      </w:pPr>
      <w:r>
        <w:separator/>
      </w:r>
    </w:p>
  </w:footnote>
  <w:footnote w:type="continuationSeparator" w:id="0">
    <w:p w14:paraId="77374C14" w14:textId="77777777" w:rsidR="000E6E54" w:rsidRDefault="000E6E54" w:rsidP="00D770B2">
      <w:pPr>
        <w:spacing w:after="0" w:line="240" w:lineRule="auto"/>
      </w:pPr>
      <w:r>
        <w:continuationSeparator/>
      </w:r>
    </w:p>
  </w:footnote>
  <w:footnote w:id="1">
    <w:p w14:paraId="1794E608" w14:textId="77777777" w:rsidR="007541A8" w:rsidRPr="009447EF" w:rsidRDefault="007541A8" w:rsidP="007541A8">
      <w:pPr>
        <w:pStyle w:val="Tekstprzypisudolnego"/>
        <w:rPr>
          <w:rFonts w:ascii="Calibri Light" w:hAnsi="Calibri Light" w:cs="Calibri Light"/>
          <w:i/>
        </w:rPr>
      </w:pPr>
      <w:r w:rsidRPr="009447EF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9447EF">
        <w:rPr>
          <w:rFonts w:ascii="Calibri Light" w:hAnsi="Calibri Light" w:cs="Calibri Light"/>
          <w:i/>
          <w:sz w:val="16"/>
        </w:rPr>
        <w:t xml:space="preserve"> Wraz z wykazem należy dostarczyć kopie protokołów odbioru lub referencji potwierdzających, że usługi projektowe wymienione powyżej zostały zrealizowane należycie  i prawidłowo ukończone</w:t>
      </w:r>
    </w:p>
  </w:footnote>
  <w:footnote w:id="2">
    <w:p w14:paraId="46497CC6" w14:textId="77777777" w:rsidR="007541A8" w:rsidRDefault="007541A8" w:rsidP="007541A8">
      <w:pPr>
        <w:pStyle w:val="Tekstprzypisudolnego"/>
      </w:pPr>
      <w:r w:rsidRPr="009447EF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9447EF">
        <w:rPr>
          <w:rFonts w:ascii="Calibri Light" w:hAnsi="Calibri Light" w:cs="Calibri Light"/>
          <w:i/>
          <w:sz w:val="16"/>
        </w:rPr>
        <w:t xml:space="preserve"> Wraz z wykazem należy dostarczyć kpie uprawnień budowlanych i zaświadczeń  o przynależności do właściwej izby samorządu zawodowego projektanta/projektantów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11" w:type="pct"/>
      <w:tblInd w:w="-284" w:type="dxa"/>
      <w:tblBorders>
        <w:bottom w:val="double" w:sz="4" w:space="0" w:color="0E57C4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620"/>
      <w:gridCol w:w="6984"/>
    </w:tblGrid>
    <w:tr w:rsidR="00386F58" w:rsidRPr="00DD0AC7" w14:paraId="2762A59C" w14:textId="77777777" w:rsidTr="00712291">
      <w:trPr>
        <w:trHeight w:val="217"/>
      </w:trPr>
      <w:tc>
        <w:tcPr>
          <w:tcW w:w="1364" w:type="pct"/>
          <w:shd w:val="clear" w:color="auto" w:fill="1E5E9F"/>
          <w:vAlign w:val="bottom"/>
        </w:tcPr>
        <w:p w14:paraId="7701528F" w14:textId="1E516E6A" w:rsidR="00386F58" w:rsidRPr="00DD0AC7" w:rsidRDefault="00386F58" w:rsidP="004620ED">
          <w:pPr>
            <w:pStyle w:val="Nagwek"/>
            <w:jc w:val="center"/>
            <w:rPr>
              <w:rFonts w:asciiTheme="majorHAnsi" w:hAnsiTheme="majorHAnsi"/>
              <w:b/>
              <w:color w:val="FFFFFF"/>
              <w:sz w:val="14"/>
              <w:szCs w:val="16"/>
            </w:rPr>
          </w:pPr>
          <w:r w:rsidRPr="00DD0AC7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Nr zamówienia: IZP.</w:t>
          </w:r>
          <w:r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272.1.</w:t>
          </w:r>
          <w:r w:rsidR="00684F74"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215</w:t>
          </w:r>
          <w:r>
            <w:rPr>
              <w:rFonts w:asciiTheme="majorHAnsi" w:hAnsiTheme="majorHAnsi" w:cs="Arabic Typesetting"/>
              <w:b/>
              <w:color w:val="FFFFFF"/>
              <w:sz w:val="14"/>
              <w:szCs w:val="16"/>
            </w:rPr>
            <w:t>.2019</w:t>
          </w:r>
        </w:p>
      </w:tc>
      <w:tc>
        <w:tcPr>
          <w:tcW w:w="3636" w:type="pct"/>
          <w:vAlign w:val="bottom"/>
        </w:tcPr>
        <w:p w14:paraId="08C9237A" w14:textId="5B5252D0" w:rsidR="00386F58" w:rsidRPr="00DD0AC7" w:rsidRDefault="0028164C" w:rsidP="00712291">
          <w:pPr>
            <w:pStyle w:val="Nagwek"/>
            <w:ind w:right="-162"/>
            <w:rPr>
              <w:rFonts w:asciiTheme="majorHAnsi" w:hAnsiTheme="majorHAnsi"/>
              <w:color w:val="596984"/>
              <w:sz w:val="14"/>
              <w:szCs w:val="16"/>
            </w:rPr>
          </w:pPr>
          <w:r>
            <w:rPr>
              <w:rFonts w:asciiTheme="majorHAnsi" w:hAnsiTheme="majorHAnsi" w:cs="Arabic Typesetting"/>
              <w:sz w:val="12"/>
              <w:szCs w:val="16"/>
              <w:lang w:eastAsia="pl-PL"/>
            </w:rPr>
            <w:t>Opracowanie dokumentacji projektowej przebudowy i rozbudowy budynku Szkoły Podstawowej w Siennej</w:t>
          </w:r>
        </w:p>
      </w:tc>
    </w:tr>
  </w:tbl>
  <w:p w14:paraId="0E78248C" w14:textId="77777777" w:rsidR="00386F58" w:rsidRPr="00DD0AC7" w:rsidRDefault="00386F58">
    <w:pPr>
      <w:pStyle w:val="Nagwek"/>
      <w:rPr>
        <w:rFonts w:asciiTheme="majorHAnsi" w:hAnsiTheme="maj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22322F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B380B19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380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2BE5E36"/>
    <w:multiLevelType w:val="multilevel"/>
    <w:tmpl w:val="7B26F2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506B43"/>
    <w:multiLevelType w:val="multilevel"/>
    <w:tmpl w:val="E5C205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19EC1CEE"/>
    <w:multiLevelType w:val="multilevel"/>
    <w:tmpl w:val="1EAE66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3813AF4"/>
    <w:multiLevelType w:val="multilevel"/>
    <w:tmpl w:val="53A8E4E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C5326C2"/>
    <w:multiLevelType w:val="multilevel"/>
    <w:tmpl w:val="527CE4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B1F5C2A"/>
    <w:multiLevelType w:val="multilevel"/>
    <w:tmpl w:val="4614FAF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F8347EF"/>
    <w:multiLevelType w:val="multilevel"/>
    <w:tmpl w:val="0354F50A"/>
    <w:lvl w:ilvl="0">
      <w:start w:val="1"/>
      <w:numFmt w:val="decimal"/>
      <w:lvlText w:val="%1."/>
      <w:lvlJc w:val="left"/>
      <w:pPr>
        <w:ind w:left="-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hanging="360"/>
      </w:pPr>
      <w:rPr>
        <w:rFonts w:ascii="Calibri Light" w:hAnsi="Calibri Light" w:cs="Calibri Light" w:hint="default"/>
        <w:b w:val="0"/>
        <w:sz w:val="20"/>
        <w:szCs w:val="24"/>
      </w:rPr>
    </w:lvl>
    <w:lvl w:ilvl="2">
      <w:start w:val="1"/>
      <w:numFmt w:val="lowerLetter"/>
      <w:lvlText w:val="%3."/>
      <w:lvlJc w:val="right"/>
      <w:pPr>
        <w:ind w:left="7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8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040" w:hanging="180"/>
      </w:pPr>
      <w:rPr>
        <w:rFonts w:hint="default"/>
      </w:rPr>
    </w:lvl>
  </w:abstractNum>
  <w:abstractNum w:abstractNumId="17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60903AD9"/>
    <w:multiLevelType w:val="multilevel"/>
    <w:tmpl w:val="03426B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618037BB"/>
    <w:multiLevelType w:val="multilevel"/>
    <w:tmpl w:val="D2A6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63EA4113"/>
    <w:multiLevelType w:val="multilevel"/>
    <w:tmpl w:val="945E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67A876F9"/>
    <w:multiLevelType w:val="hybridMultilevel"/>
    <w:tmpl w:val="E2848D1A"/>
    <w:lvl w:ilvl="0" w:tplc="BE2E8A4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7490AE">
      <w:start w:val="1"/>
      <w:numFmt w:val="lowerLetter"/>
      <w:lvlText w:val="%2"/>
      <w:lvlJc w:val="left"/>
      <w:pPr>
        <w:ind w:left="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012FA50">
      <w:start w:val="1"/>
      <w:numFmt w:val="lowerRoman"/>
      <w:lvlText w:val="%3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689B78">
      <w:start w:val="1"/>
      <w:numFmt w:val="decimal"/>
      <w:lvlText w:val="%4"/>
      <w:lvlJc w:val="left"/>
      <w:pPr>
        <w:ind w:left="1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1A05BA">
      <w:start w:val="1"/>
      <w:numFmt w:val="lowerLetter"/>
      <w:lvlRestart w:val="0"/>
      <w:lvlText w:val="%5."/>
      <w:lvlJc w:val="left"/>
      <w:pPr>
        <w:ind w:left="2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2961D6E">
      <w:start w:val="1"/>
      <w:numFmt w:val="lowerRoman"/>
      <w:lvlText w:val="%6"/>
      <w:lvlJc w:val="left"/>
      <w:pPr>
        <w:ind w:left="26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B4E628">
      <w:start w:val="1"/>
      <w:numFmt w:val="decimal"/>
      <w:lvlText w:val="%7"/>
      <w:lvlJc w:val="left"/>
      <w:pPr>
        <w:ind w:left="3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28BD28">
      <w:start w:val="1"/>
      <w:numFmt w:val="lowerLetter"/>
      <w:lvlText w:val="%8"/>
      <w:lvlJc w:val="left"/>
      <w:pPr>
        <w:ind w:left="4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36CCCA">
      <w:start w:val="1"/>
      <w:numFmt w:val="lowerRoman"/>
      <w:lvlText w:val="%9"/>
      <w:lvlJc w:val="left"/>
      <w:pPr>
        <w:ind w:left="4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8A833C7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6B463A29"/>
    <w:multiLevelType w:val="multilevel"/>
    <w:tmpl w:val="C87E42B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18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26" w15:restartNumberingAfterBreak="0">
    <w:nsid w:val="6EFA4B33"/>
    <w:multiLevelType w:val="hybridMultilevel"/>
    <w:tmpl w:val="5730627A"/>
    <w:lvl w:ilvl="0" w:tplc="99643A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8508E4"/>
    <w:multiLevelType w:val="multilevel"/>
    <w:tmpl w:val="7C44B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72920E66"/>
    <w:multiLevelType w:val="hybridMultilevel"/>
    <w:tmpl w:val="434AF3A6"/>
    <w:lvl w:ilvl="0" w:tplc="D404146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C27842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602D66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82A1F8">
      <w:start w:val="1"/>
      <w:numFmt w:val="lowerLetter"/>
      <w:lvlRestart w:val="0"/>
      <w:lvlText w:val="%4.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601B6E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F8218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8C63E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E22A9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74BC7A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2E92516"/>
    <w:multiLevelType w:val="multilevel"/>
    <w:tmpl w:val="D2301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776819D6"/>
    <w:multiLevelType w:val="multilevel"/>
    <w:tmpl w:val="6E28705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2" w15:restartNumberingAfterBreak="0">
    <w:nsid w:val="7F047DAC"/>
    <w:multiLevelType w:val="multilevel"/>
    <w:tmpl w:val="466A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16"/>
  </w:num>
  <w:num w:numId="2">
    <w:abstractNumId w:val="17"/>
  </w:num>
  <w:num w:numId="3">
    <w:abstractNumId w:val="21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0"/>
  </w:num>
  <w:num w:numId="16">
    <w:abstractNumId w:val="11"/>
  </w:num>
  <w:num w:numId="17">
    <w:abstractNumId w:val="15"/>
  </w:num>
  <w:num w:numId="18">
    <w:abstractNumId w:val="9"/>
  </w:num>
  <w:num w:numId="19">
    <w:abstractNumId w:val="23"/>
  </w:num>
  <w:num w:numId="20">
    <w:abstractNumId w:val="27"/>
  </w:num>
  <w:num w:numId="21">
    <w:abstractNumId w:val="22"/>
  </w:num>
  <w:num w:numId="22">
    <w:abstractNumId w:val="28"/>
  </w:num>
  <w:num w:numId="23">
    <w:abstractNumId w:val="24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3174F"/>
    <w:rsid w:val="00041BDF"/>
    <w:rsid w:val="00060657"/>
    <w:rsid w:val="00067025"/>
    <w:rsid w:val="0007027F"/>
    <w:rsid w:val="0009373D"/>
    <w:rsid w:val="000A5687"/>
    <w:rsid w:val="000B0AC8"/>
    <w:rsid w:val="000D3CE2"/>
    <w:rsid w:val="000E4BBE"/>
    <w:rsid w:val="000E6E54"/>
    <w:rsid w:val="000F78B2"/>
    <w:rsid w:val="00115E2C"/>
    <w:rsid w:val="001241C7"/>
    <w:rsid w:val="00162AAF"/>
    <w:rsid w:val="0017137E"/>
    <w:rsid w:val="00190A29"/>
    <w:rsid w:val="001A4740"/>
    <w:rsid w:val="001B0545"/>
    <w:rsid w:val="001B0E61"/>
    <w:rsid w:val="001B28C8"/>
    <w:rsid w:val="001B32FC"/>
    <w:rsid w:val="001B7685"/>
    <w:rsid w:val="001D2BAF"/>
    <w:rsid w:val="001E492A"/>
    <w:rsid w:val="001E4BF9"/>
    <w:rsid w:val="001E4CE6"/>
    <w:rsid w:val="001F1FE9"/>
    <w:rsid w:val="001F2FC6"/>
    <w:rsid w:val="00233429"/>
    <w:rsid w:val="002538DA"/>
    <w:rsid w:val="00261B45"/>
    <w:rsid w:val="00277943"/>
    <w:rsid w:val="0028164C"/>
    <w:rsid w:val="002900DC"/>
    <w:rsid w:val="00296073"/>
    <w:rsid w:val="002A6DAA"/>
    <w:rsid w:val="002C42C5"/>
    <w:rsid w:val="002D3CDB"/>
    <w:rsid w:val="002E14B9"/>
    <w:rsid w:val="002E4630"/>
    <w:rsid w:val="002E58E1"/>
    <w:rsid w:val="002F0CD5"/>
    <w:rsid w:val="002F2C36"/>
    <w:rsid w:val="00300654"/>
    <w:rsid w:val="003137E1"/>
    <w:rsid w:val="003237AB"/>
    <w:rsid w:val="003309E7"/>
    <w:rsid w:val="00346CA4"/>
    <w:rsid w:val="00376FC4"/>
    <w:rsid w:val="0038651D"/>
    <w:rsid w:val="00386F58"/>
    <w:rsid w:val="003B50D0"/>
    <w:rsid w:val="003C11A0"/>
    <w:rsid w:val="003C4E57"/>
    <w:rsid w:val="003C67AC"/>
    <w:rsid w:val="003D04A2"/>
    <w:rsid w:val="003D3D8B"/>
    <w:rsid w:val="003D4B45"/>
    <w:rsid w:val="003D7E4A"/>
    <w:rsid w:val="003D7E78"/>
    <w:rsid w:val="003F12DD"/>
    <w:rsid w:val="0040077F"/>
    <w:rsid w:val="00414642"/>
    <w:rsid w:val="00423E2A"/>
    <w:rsid w:val="004267DA"/>
    <w:rsid w:val="004421EE"/>
    <w:rsid w:val="004467BC"/>
    <w:rsid w:val="0045095F"/>
    <w:rsid w:val="004620ED"/>
    <w:rsid w:val="004629AD"/>
    <w:rsid w:val="0047183F"/>
    <w:rsid w:val="004864F5"/>
    <w:rsid w:val="00492F8A"/>
    <w:rsid w:val="004B1705"/>
    <w:rsid w:val="004C4337"/>
    <w:rsid w:val="004C6C09"/>
    <w:rsid w:val="004D4E98"/>
    <w:rsid w:val="004E20BE"/>
    <w:rsid w:val="004E5D53"/>
    <w:rsid w:val="004F1D9A"/>
    <w:rsid w:val="004F2759"/>
    <w:rsid w:val="004F30F4"/>
    <w:rsid w:val="00513D0B"/>
    <w:rsid w:val="005141DE"/>
    <w:rsid w:val="00522B05"/>
    <w:rsid w:val="00523F1B"/>
    <w:rsid w:val="005251C8"/>
    <w:rsid w:val="00555FEE"/>
    <w:rsid w:val="0055798C"/>
    <w:rsid w:val="005623E3"/>
    <w:rsid w:val="00577794"/>
    <w:rsid w:val="005875D1"/>
    <w:rsid w:val="00593F1B"/>
    <w:rsid w:val="00595B32"/>
    <w:rsid w:val="005B384A"/>
    <w:rsid w:val="005B68B5"/>
    <w:rsid w:val="005C235A"/>
    <w:rsid w:val="005D2B72"/>
    <w:rsid w:val="005D2D43"/>
    <w:rsid w:val="006064CC"/>
    <w:rsid w:val="0061458B"/>
    <w:rsid w:val="00623559"/>
    <w:rsid w:val="006411AA"/>
    <w:rsid w:val="00642FE8"/>
    <w:rsid w:val="00645753"/>
    <w:rsid w:val="00654B0C"/>
    <w:rsid w:val="00674D09"/>
    <w:rsid w:val="00684F74"/>
    <w:rsid w:val="00694299"/>
    <w:rsid w:val="006A13CF"/>
    <w:rsid w:val="006A432A"/>
    <w:rsid w:val="006B212F"/>
    <w:rsid w:val="006C6AAE"/>
    <w:rsid w:val="006E6FF3"/>
    <w:rsid w:val="006F44B7"/>
    <w:rsid w:val="006F7868"/>
    <w:rsid w:val="006F7E2D"/>
    <w:rsid w:val="00712291"/>
    <w:rsid w:val="00714073"/>
    <w:rsid w:val="00721196"/>
    <w:rsid w:val="007237BD"/>
    <w:rsid w:val="0073381C"/>
    <w:rsid w:val="007340D3"/>
    <w:rsid w:val="007541A8"/>
    <w:rsid w:val="007800D2"/>
    <w:rsid w:val="00793487"/>
    <w:rsid w:val="00794A46"/>
    <w:rsid w:val="007B29D2"/>
    <w:rsid w:val="007B4111"/>
    <w:rsid w:val="007B5C22"/>
    <w:rsid w:val="007B71AF"/>
    <w:rsid w:val="007C3740"/>
    <w:rsid w:val="007D040D"/>
    <w:rsid w:val="00803A5E"/>
    <w:rsid w:val="00804C7A"/>
    <w:rsid w:val="008055B5"/>
    <w:rsid w:val="00816BA7"/>
    <w:rsid w:val="0084452B"/>
    <w:rsid w:val="008528FD"/>
    <w:rsid w:val="0088155F"/>
    <w:rsid w:val="0089050A"/>
    <w:rsid w:val="008976CF"/>
    <w:rsid w:val="008A4732"/>
    <w:rsid w:val="008A7FEB"/>
    <w:rsid w:val="008B6755"/>
    <w:rsid w:val="008C0C76"/>
    <w:rsid w:val="008C46A2"/>
    <w:rsid w:val="008C4C89"/>
    <w:rsid w:val="008C692C"/>
    <w:rsid w:val="008D663F"/>
    <w:rsid w:val="009034B5"/>
    <w:rsid w:val="00903B11"/>
    <w:rsid w:val="00903D84"/>
    <w:rsid w:val="009275B6"/>
    <w:rsid w:val="009352BE"/>
    <w:rsid w:val="00943B39"/>
    <w:rsid w:val="009447EF"/>
    <w:rsid w:val="00965F0E"/>
    <w:rsid w:val="00983FEC"/>
    <w:rsid w:val="009A018E"/>
    <w:rsid w:val="009B6245"/>
    <w:rsid w:val="009C2163"/>
    <w:rsid w:val="009C7FE0"/>
    <w:rsid w:val="009E231E"/>
    <w:rsid w:val="009F5AB9"/>
    <w:rsid w:val="00A010BA"/>
    <w:rsid w:val="00A04A51"/>
    <w:rsid w:val="00A33B80"/>
    <w:rsid w:val="00A43A54"/>
    <w:rsid w:val="00A47C1F"/>
    <w:rsid w:val="00A64C63"/>
    <w:rsid w:val="00A7195E"/>
    <w:rsid w:val="00A74ACE"/>
    <w:rsid w:val="00A838BE"/>
    <w:rsid w:val="00AB4F45"/>
    <w:rsid w:val="00AC5B34"/>
    <w:rsid w:val="00AE14DF"/>
    <w:rsid w:val="00AF06C6"/>
    <w:rsid w:val="00AF1477"/>
    <w:rsid w:val="00B00918"/>
    <w:rsid w:val="00B15854"/>
    <w:rsid w:val="00B265CA"/>
    <w:rsid w:val="00B36CCC"/>
    <w:rsid w:val="00B416F4"/>
    <w:rsid w:val="00B42489"/>
    <w:rsid w:val="00B45F4D"/>
    <w:rsid w:val="00B53D09"/>
    <w:rsid w:val="00B73968"/>
    <w:rsid w:val="00B937D8"/>
    <w:rsid w:val="00BA440F"/>
    <w:rsid w:val="00BA5DD3"/>
    <w:rsid w:val="00BB35AC"/>
    <w:rsid w:val="00BB35B1"/>
    <w:rsid w:val="00BB4391"/>
    <w:rsid w:val="00BC0775"/>
    <w:rsid w:val="00BD4887"/>
    <w:rsid w:val="00BF75D3"/>
    <w:rsid w:val="00C11379"/>
    <w:rsid w:val="00C15D75"/>
    <w:rsid w:val="00C527C3"/>
    <w:rsid w:val="00C63834"/>
    <w:rsid w:val="00C67E60"/>
    <w:rsid w:val="00C719F7"/>
    <w:rsid w:val="00C92337"/>
    <w:rsid w:val="00CB7564"/>
    <w:rsid w:val="00CB78C3"/>
    <w:rsid w:val="00CC0D7A"/>
    <w:rsid w:val="00CC38E8"/>
    <w:rsid w:val="00D1242F"/>
    <w:rsid w:val="00D17058"/>
    <w:rsid w:val="00D223CD"/>
    <w:rsid w:val="00D3141A"/>
    <w:rsid w:val="00D45318"/>
    <w:rsid w:val="00D52C8C"/>
    <w:rsid w:val="00D647EC"/>
    <w:rsid w:val="00D718A7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E22B66"/>
    <w:rsid w:val="00E3187F"/>
    <w:rsid w:val="00E36C12"/>
    <w:rsid w:val="00E71388"/>
    <w:rsid w:val="00E7508C"/>
    <w:rsid w:val="00E7774A"/>
    <w:rsid w:val="00E8374B"/>
    <w:rsid w:val="00E907C5"/>
    <w:rsid w:val="00EE281A"/>
    <w:rsid w:val="00EF7E46"/>
    <w:rsid w:val="00F00969"/>
    <w:rsid w:val="00F02151"/>
    <w:rsid w:val="00F21899"/>
    <w:rsid w:val="00F21ACC"/>
    <w:rsid w:val="00F23D6B"/>
    <w:rsid w:val="00F25464"/>
    <w:rsid w:val="00F27A4D"/>
    <w:rsid w:val="00F673E6"/>
    <w:rsid w:val="00F71E37"/>
    <w:rsid w:val="00F74724"/>
    <w:rsid w:val="00F80B01"/>
    <w:rsid w:val="00F9111E"/>
    <w:rsid w:val="00FA23D2"/>
    <w:rsid w:val="00FA4C98"/>
    <w:rsid w:val="00FA60A3"/>
    <w:rsid w:val="00FC78BD"/>
    <w:rsid w:val="00FD3EC7"/>
    <w:rsid w:val="00FD497A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DB431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1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resc">
    <w:name w:val="tresc"/>
    <w:basedOn w:val="Normalny"/>
    <w:rsid w:val="001B32F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1C7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customStyle="1" w:styleId="footnotedescription">
    <w:name w:val="footnote description"/>
    <w:next w:val="Normalny"/>
    <w:link w:val="footnotedescriptionChar"/>
    <w:hidden/>
    <w:rsid w:val="00B937D8"/>
    <w:pPr>
      <w:spacing w:after="16" w:line="258" w:lineRule="auto"/>
    </w:pPr>
    <w:rPr>
      <w:rFonts w:ascii="Calibri" w:eastAsia="Calibri" w:hAnsi="Calibri" w:cs="Calibri"/>
      <w:color w:val="000000"/>
      <w:sz w:val="14"/>
      <w:lang w:eastAsia="pl-PL"/>
    </w:rPr>
  </w:style>
  <w:style w:type="character" w:customStyle="1" w:styleId="footnotedescriptionChar">
    <w:name w:val="footnote description Char"/>
    <w:link w:val="footnotedescription"/>
    <w:rsid w:val="00B937D8"/>
    <w:rPr>
      <w:rFonts w:ascii="Calibri" w:eastAsia="Calibri" w:hAnsi="Calibri" w:cs="Calibri"/>
      <w:color w:val="000000"/>
      <w:sz w:val="14"/>
      <w:lang w:eastAsia="pl-PL"/>
    </w:rPr>
  </w:style>
  <w:style w:type="character" w:customStyle="1" w:styleId="footnotemark">
    <w:name w:val="footnote mark"/>
    <w:hidden/>
    <w:rsid w:val="00B937D8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Teksttreci">
    <w:name w:val="Tekst treści_"/>
    <w:basedOn w:val="Domylnaczcionkaakapitu"/>
    <w:link w:val="Teksttreci0"/>
    <w:locked/>
    <w:rsid w:val="009447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47EF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7A4D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7A4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98252-1170-4F54-A51C-1C422A81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6</cp:revision>
  <cp:lastPrinted>2019-02-19T16:05:00Z</cp:lastPrinted>
  <dcterms:created xsi:type="dcterms:W3CDTF">2019-11-20T20:12:00Z</dcterms:created>
  <dcterms:modified xsi:type="dcterms:W3CDTF">2019-11-24T17:53:00Z</dcterms:modified>
</cp:coreProperties>
</file>